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952D6" w14:textId="4638445C" w:rsidR="005A31D0" w:rsidRDefault="00472DF3">
      <w:pPr>
        <w:pStyle w:val="Heading1"/>
      </w:pPr>
      <w:r>
        <w:t>Ankit Mishra</w:t>
      </w:r>
    </w:p>
    <w:p w14:paraId="2BFB8F38" w14:textId="26EADE06" w:rsidR="005A31D0" w:rsidRDefault="00472DF3">
      <w:r>
        <w:t xml:space="preserve">Etah, Uttar Pradesh | </w:t>
      </w:r>
      <w:r w:rsidR="00751DDE">
        <w:t>ankitmishra34523@gmail.com</w:t>
      </w:r>
      <w:r>
        <w:t xml:space="preserve"> | </w:t>
      </w:r>
      <w:r w:rsidR="00751DDE">
        <w:t>807676827</w:t>
      </w:r>
      <w:r w:rsidR="00F7560A">
        <w:t>8</w:t>
      </w:r>
      <w:r>
        <w:t xml:space="preserve"> |</w:t>
      </w:r>
      <w:hyperlink r:id="rId6" w:history="1">
        <w:r w:rsidR="0026783E" w:rsidRPr="00FD70C5">
          <w:rPr>
            <w:rStyle w:val="Hyperlink"/>
            <w:b/>
            <w:bCs/>
          </w:rPr>
          <w:t>https://www.linkedin.com/in/ankit-mishra-43770b23b</w:t>
        </w:r>
      </w:hyperlink>
      <w:r w:rsidR="00220A6B" w:rsidRPr="00220A6B">
        <w:t>/</w:t>
      </w:r>
      <w:r w:rsidR="001C367B" w:rsidRPr="001C367B">
        <w:t>/</w:t>
      </w:r>
      <w:r>
        <w:t xml:space="preserve">| </w:t>
      </w:r>
      <w:r w:rsidR="00252BB0" w:rsidRPr="00252BB0">
        <w:t>https://github.com/AmishraG</w:t>
      </w:r>
    </w:p>
    <w:p w14:paraId="6CB22903" w14:textId="77777777" w:rsidR="005A31D0" w:rsidRDefault="005A31D0"/>
    <w:p w14:paraId="09DC57D9" w14:textId="77777777" w:rsidR="005A31D0" w:rsidRDefault="00220A6B">
      <w:pPr>
        <w:pStyle w:val="Heading2"/>
      </w:pPr>
      <w:r>
        <w:t>Professional Summary</w:t>
      </w:r>
    </w:p>
    <w:p w14:paraId="6522C7C4" w14:textId="0E943B4B" w:rsidR="005A31D0" w:rsidRDefault="00220A6B">
      <w:r>
        <w:t>Detail-oriented and highly analytical Data Analyst with 1</w:t>
      </w:r>
      <w:r w:rsidR="00FD1772">
        <w:t>.4</w:t>
      </w:r>
      <w:r>
        <w:t xml:space="preserve"> year</w:t>
      </w:r>
      <w:r w:rsidR="00FD1772">
        <w:t>s</w:t>
      </w:r>
      <w:r>
        <w:t xml:space="preserve"> of experience leveraging data insights to inform business decisions. Proficient in SQL, Power BI, and Advanced Excel, with a proven track record of delivering actionable reports, dashboards, and process improvements. Adept at handling large datasets, identifying trends, and presenting complex data in a clear and concise manner to stakeholders.</w:t>
      </w:r>
    </w:p>
    <w:p w14:paraId="0256A34B" w14:textId="77777777" w:rsidR="005A31D0" w:rsidRDefault="005A31D0"/>
    <w:p w14:paraId="50C315BD" w14:textId="77777777" w:rsidR="005A31D0" w:rsidRDefault="00220A6B">
      <w:pPr>
        <w:pStyle w:val="Heading2"/>
      </w:pPr>
      <w:r>
        <w:t>Skills</w:t>
      </w:r>
    </w:p>
    <w:p w14:paraId="7D2C0986" w14:textId="56715251" w:rsidR="00563134" w:rsidRDefault="00220A6B" w:rsidP="00F05010">
      <w:r w:rsidRPr="00FD1772">
        <w:rPr>
          <w:b/>
          <w:bCs/>
          <w:sz w:val="24"/>
          <w:szCs w:val="24"/>
        </w:rPr>
        <w:t>Data Analysis Tools</w:t>
      </w:r>
      <w:r>
        <w:t>: SQL</w:t>
      </w:r>
      <w:r w:rsidR="0068716B">
        <w:t xml:space="preserve"> </w:t>
      </w:r>
      <w:r w:rsidR="00723BA0">
        <w:t>(</w:t>
      </w:r>
      <w:r w:rsidR="00FB7E7A">
        <w:t>CTE, Window Function, Stored Procedure,</w:t>
      </w:r>
      <w:r w:rsidR="00CB4E76">
        <w:t xml:space="preserve"> </w:t>
      </w:r>
      <w:r w:rsidR="00DA7D5D">
        <w:t>Sub-Query</w:t>
      </w:r>
      <w:r>
        <w:t>,</w:t>
      </w:r>
      <w:r w:rsidR="00CB4E76">
        <w:t xml:space="preserve"> Views, Indexes, etc.)</w:t>
      </w:r>
      <w:r w:rsidR="0068716B">
        <w:t xml:space="preserve">, </w:t>
      </w:r>
      <w:r>
        <w:t>Power BI</w:t>
      </w:r>
      <w:r w:rsidR="00092EF0">
        <w:t xml:space="preserve"> (Dax, Data Model</w:t>
      </w:r>
      <w:r w:rsidR="006A61ED">
        <w:t>ing</w:t>
      </w:r>
      <w:r w:rsidR="00092EF0">
        <w:t xml:space="preserve">, </w:t>
      </w:r>
      <w:r w:rsidR="006A61ED">
        <w:t>Data Cleaning</w:t>
      </w:r>
      <w:r w:rsidR="00092EF0">
        <w:t>,</w:t>
      </w:r>
      <w:r w:rsidR="00497F0F">
        <w:t xml:space="preserve"> data </w:t>
      </w:r>
      <w:proofErr w:type="spellStart"/>
      <w:r w:rsidR="00497F0F">
        <w:t>Visulization</w:t>
      </w:r>
      <w:proofErr w:type="spellEnd"/>
      <w:r w:rsidR="00F35994">
        <w:t xml:space="preserve"> etc.</w:t>
      </w:r>
      <w:r w:rsidR="00102820">
        <w:t>), Advanced</w:t>
      </w:r>
      <w:r>
        <w:t xml:space="preserve"> Excel (Pivot Tables, </w:t>
      </w:r>
      <w:r w:rsidR="00A60AB3">
        <w:t>X/</w:t>
      </w:r>
      <w:r>
        <w:t>VLOOKUP, Macros)</w:t>
      </w:r>
      <w:r>
        <w:br/>
      </w:r>
      <w:r w:rsidRPr="00563134">
        <w:rPr>
          <w:b/>
          <w:bCs/>
          <w:sz w:val="24"/>
          <w:szCs w:val="24"/>
        </w:rPr>
        <w:t>Programming Languages</w:t>
      </w:r>
      <w:r>
        <w:t>: Python (basic data analysis and visualization)</w:t>
      </w:r>
    </w:p>
    <w:p w14:paraId="5B83552C" w14:textId="46F3A3C0" w:rsidR="00F05010" w:rsidRPr="00F05010" w:rsidRDefault="00F05010" w:rsidP="00F05010">
      <w:r w:rsidRPr="00F05010">
        <w:rPr>
          <w:b/>
          <w:bCs/>
          <w:sz w:val="24"/>
          <w:szCs w:val="24"/>
        </w:rPr>
        <w:t xml:space="preserve">Data </w:t>
      </w:r>
      <w:r w:rsidR="00563134" w:rsidRPr="00563134">
        <w:rPr>
          <w:b/>
          <w:bCs/>
          <w:sz w:val="24"/>
          <w:szCs w:val="24"/>
        </w:rPr>
        <w:t>Manipulation</w:t>
      </w:r>
      <w:r w:rsidR="00563134">
        <w:t>:</w:t>
      </w:r>
      <w:r w:rsidRPr="00F05010">
        <w:t xml:space="preserve"> Cleaning, transforming, and organizing large datasets for analysis using SQL, Advanced Excel, and Python libraries like Pandas.</w:t>
      </w:r>
    </w:p>
    <w:p w14:paraId="4607D81D" w14:textId="77777777" w:rsidR="00572095" w:rsidRDefault="00F05010" w:rsidP="00F05010">
      <w:r w:rsidRPr="00563134">
        <w:rPr>
          <w:b/>
          <w:bCs/>
          <w:sz w:val="24"/>
          <w:szCs w:val="24"/>
        </w:rPr>
        <w:t>Data Extraction</w:t>
      </w:r>
      <w:r w:rsidRPr="008642A1">
        <w:t>: Extracting structured and unstructured data from diverse sources (databases, APIs, CSVs).</w:t>
      </w:r>
      <w:r>
        <w:br/>
        <w:t>Database Management: MySQL</w:t>
      </w:r>
    </w:p>
    <w:p w14:paraId="6725D4EB" w14:textId="3E0E4F60" w:rsidR="005A31D0" w:rsidRDefault="00F05010" w:rsidP="00F05010">
      <w:r>
        <w:t>Data Visualization: Interactive dashboards, storytelling through data</w:t>
      </w:r>
      <w:r>
        <w:br/>
        <w:t>Soft Skills: Problem-solving, critical thinking, communication, time management</w:t>
      </w:r>
    </w:p>
    <w:p w14:paraId="3166235F" w14:textId="77777777" w:rsidR="005A31D0" w:rsidRDefault="005A31D0"/>
    <w:p w14:paraId="3667D1D9" w14:textId="77777777" w:rsidR="005A31D0" w:rsidRDefault="00220A6B">
      <w:pPr>
        <w:pStyle w:val="Heading2"/>
      </w:pPr>
      <w:r>
        <w:t>Professional Experience</w:t>
      </w:r>
    </w:p>
    <w:p w14:paraId="47EA3F9C" w14:textId="77777777" w:rsidR="005A31D0" w:rsidRDefault="00220A6B">
      <w:r>
        <w:t>**Data Analyst**</w:t>
      </w:r>
    </w:p>
    <w:p w14:paraId="2ADDC335" w14:textId="566D2C17" w:rsidR="00000D21" w:rsidRDefault="00000D21" w:rsidP="00000D21">
      <w:proofErr w:type="spellStart"/>
      <w:r>
        <w:t>Epiq</w:t>
      </w:r>
      <w:proofErr w:type="spellEnd"/>
      <w:r>
        <w:t xml:space="preserve"> Global – </w:t>
      </w:r>
      <w:r w:rsidR="006A2464">
        <w:t>Hyderabad</w:t>
      </w:r>
      <w:r>
        <w:t xml:space="preserve">, </w:t>
      </w:r>
      <w:r w:rsidR="006A2464">
        <w:t>Telangana</w:t>
      </w:r>
    </w:p>
    <w:p w14:paraId="26DCDC6C" w14:textId="51194887" w:rsidR="006A2464" w:rsidRDefault="006A2464" w:rsidP="006A2464">
      <w:r>
        <w:t>0</w:t>
      </w:r>
      <w:r w:rsidR="00A3535E">
        <w:t>9</w:t>
      </w:r>
      <w:r>
        <w:t xml:space="preserve">/2023 – </w:t>
      </w:r>
      <w:r w:rsidR="00085F92">
        <w:t>04-2024</w:t>
      </w:r>
    </w:p>
    <w:p w14:paraId="33779532" w14:textId="3F4D7020" w:rsidR="00B6790E" w:rsidRPr="00B6790E" w:rsidRDefault="00B6790E" w:rsidP="00B6790E">
      <w:pPr>
        <w:pStyle w:val="ListParagraph"/>
        <w:numPr>
          <w:ilvl w:val="0"/>
          <w:numId w:val="12"/>
        </w:numPr>
        <w:rPr>
          <w:lang w:val="en-IN"/>
        </w:rPr>
      </w:pPr>
      <w:r w:rsidRPr="00B6790E">
        <w:rPr>
          <w:lang w:val="en-IN"/>
        </w:rPr>
        <w:t xml:space="preserve">Performed extensive </w:t>
      </w:r>
      <w:r w:rsidRPr="00B6790E">
        <w:rPr>
          <w:b/>
          <w:bCs/>
          <w:lang w:val="en-IN"/>
        </w:rPr>
        <w:t>data cleaning</w:t>
      </w:r>
      <w:r w:rsidRPr="00B6790E">
        <w:rPr>
          <w:lang w:val="en-IN"/>
        </w:rPr>
        <w:t xml:space="preserve"> to resolve inconsistencies, remove duplicates, and standardize datasets, ensuring accuracy for analysis and reporting.</w:t>
      </w:r>
    </w:p>
    <w:p w14:paraId="0DA3715D" w14:textId="4B806C21" w:rsidR="00B6790E" w:rsidRPr="00B6790E" w:rsidRDefault="00B6790E" w:rsidP="00B6790E">
      <w:pPr>
        <w:pStyle w:val="ListParagraph"/>
        <w:numPr>
          <w:ilvl w:val="0"/>
          <w:numId w:val="12"/>
        </w:numPr>
        <w:rPr>
          <w:lang w:val="en-IN"/>
        </w:rPr>
      </w:pPr>
      <w:r w:rsidRPr="00B6790E">
        <w:rPr>
          <w:lang w:val="en-IN"/>
        </w:rPr>
        <w:lastRenderedPageBreak/>
        <w:t>Utilized SQL to extract large datasets from relational databases, filtering and joining tables to gather relevant data for specific business use cases.</w:t>
      </w:r>
    </w:p>
    <w:p w14:paraId="5240BA3A" w14:textId="23C435BF" w:rsidR="00B6790E" w:rsidRPr="00B6790E" w:rsidRDefault="00B6790E" w:rsidP="00B6790E">
      <w:pPr>
        <w:pStyle w:val="ListParagraph"/>
        <w:numPr>
          <w:ilvl w:val="0"/>
          <w:numId w:val="12"/>
        </w:numPr>
        <w:rPr>
          <w:lang w:val="en-IN"/>
        </w:rPr>
      </w:pPr>
      <w:r w:rsidRPr="00B6790E">
        <w:rPr>
          <w:lang w:val="en-IN"/>
        </w:rPr>
        <w:t xml:space="preserve">Designed and implemented workflows for </w:t>
      </w:r>
      <w:r w:rsidRPr="00B6790E">
        <w:rPr>
          <w:b/>
          <w:bCs/>
          <w:lang w:val="en-IN"/>
        </w:rPr>
        <w:t>data manipulation</w:t>
      </w:r>
      <w:r w:rsidRPr="00B6790E">
        <w:rPr>
          <w:lang w:val="en-IN"/>
        </w:rPr>
        <w:t>, including transformation and aggregation tasks in Power BI, and Excel.</w:t>
      </w:r>
    </w:p>
    <w:p w14:paraId="18351AD0" w14:textId="728265BD" w:rsidR="00B6790E" w:rsidRPr="00B6790E" w:rsidRDefault="00B6790E" w:rsidP="00B6790E">
      <w:pPr>
        <w:pStyle w:val="ListParagraph"/>
        <w:numPr>
          <w:ilvl w:val="0"/>
          <w:numId w:val="12"/>
        </w:numPr>
        <w:rPr>
          <w:lang w:val="en-IN"/>
        </w:rPr>
      </w:pPr>
      <w:r w:rsidRPr="00B6790E">
        <w:rPr>
          <w:lang w:val="en-IN"/>
        </w:rPr>
        <w:t xml:space="preserve">Automated routine </w:t>
      </w:r>
      <w:r w:rsidRPr="00B6790E">
        <w:rPr>
          <w:b/>
          <w:bCs/>
          <w:lang w:val="en-IN"/>
        </w:rPr>
        <w:t>data extraction</w:t>
      </w:r>
      <w:r w:rsidRPr="00B6790E">
        <w:rPr>
          <w:lang w:val="en-IN"/>
        </w:rPr>
        <w:t xml:space="preserve"> processes from multiple sources (APIs, databases, and CSV files), reducing manual effort by 30%.</w:t>
      </w:r>
    </w:p>
    <w:p w14:paraId="71EF7072" w14:textId="5133DB25" w:rsidR="00085F92" w:rsidRDefault="00B6790E" w:rsidP="00B6790E">
      <w:pPr>
        <w:pStyle w:val="ListParagraph"/>
        <w:numPr>
          <w:ilvl w:val="0"/>
          <w:numId w:val="12"/>
        </w:numPr>
      </w:pPr>
      <w:r w:rsidRPr="00B6790E">
        <w:rPr>
          <w:lang w:val="en-IN"/>
        </w:rPr>
        <w:t>Collaborated with stakeholders to define data requirements and ensure the alignment of analysis with business objectives.</w:t>
      </w:r>
    </w:p>
    <w:p w14:paraId="6EA928E9" w14:textId="77777777" w:rsidR="00000D21" w:rsidRDefault="00000D21"/>
    <w:p w14:paraId="00970BFB" w14:textId="273B3413" w:rsidR="005A31D0" w:rsidRDefault="00EC21F4">
      <w:r>
        <w:t xml:space="preserve">Unitedlex – </w:t>
      </w:r>
      <w:r w:rsidR="0051148C">
        <w:t>Gurgaon, Haryana</w:t>
      </w:r>
    </w:p>
    <w:p w14:paraId="3DB35A86" w14:textId="49D7D742" w:rsidR="005A31D0" w:rsidRDefault="006A2464">
      <w:r>
        <w:t>0</w:t>
      </w:r>
      <w:r w:rsidR="00E50051">
        <w:t>4</w:t>
      </w:r>
      <w:r>
        <w:t>/</w:t>
      </w:r>
      <w:r w:rsidR="00E50051">
        <w:t>2024</w:t>
      </w:r>
      <w:r>
        <w:t xml:space="preserve"> – Present</w:t>
      </w:r>
    </w:p>
    <w:p w14:paraId="24A4A551" w14:textId="77777777" w:rsidR="005A31D0" w:rsidRDefault="00220A6B">
      <w:r>
        <w:t>- Analyzed complex datasets to derive meaningful insights and actionable recommendations, resulting in a 10% increase in operational efficiency.</w:t>
      </w:r>
      <w:r>
        <w:br/>
        <w:t>- Designed and maintained Power BI dashboards, tracking key performance indicators (KPIs) for various departments.</w:t>
      </w:r>
      <w:r>
        <w:br/>
        <w:t>- Utilized SQL to extract, transform, and analyze data from relational databases, creating optimized queries for faster processing.</w:t>
      </w:r>
      <w:r>
        <w:br/>
        <w:t>- Automated repetitive data entry and analysis tasks in Excel, reducing manual workload by 30%.</w:t>
      </w:r>
      <w:r>
        <w:br/>
        <w:t>- Collaborated with cross-functional teams to identify data needs and streamline reporting workflows.</w:t>
      </w:r>
    </w:p>
    <w:p w14:paraId="5B66E32D" w14:textId="77777777" w:rsidR="005A31D0" w:rsidRDefault="005A31D0"/>
    <w:p w14:paraId="15260B85" w14:textId="77777777" w:rsidR="005A31D0" w:rsidRDefault="00220A6B">
      <w:pPr>
        <w:pStyle w:val="Heading2"/>
      </w:pPr>
      <w:r>
        <w:t>Education</w:t>
      </w:r>
    </w:p>
    <w:p w14:paraId="6F949C72" w14:textId="7084606E" w:rsidR="005A31D0" w:rsidRDefault="00220A6B">
      <w:r>
        <w:t>**Bachelor of Science in</w:t>
      </w:r>
      <w:r w:rsidR="009F20DC">
        <w:t xml:space="preserve"> Biology</w:t>
      </w:r>
      <w:r>
        <w:t>**</w:t>
      </w:r>
    </w:p>
    <w:p w14:paraId="3342A4EC" w14:textId="13A8C92A" w:rsidR="005A31D0" w:rsidRDefault="009F20DC">
      <w:r>
        <w:t>Etah, UP</w:t>
      </w:r>
    </w:p>
    <w:p w14:paraId="1EBDAD9B" w14:textId="59E02C8B" w:rsidR="005A31D0" w:rsidRDefault="00220A6B">
      <w:r>
        <w:t xml:space="preserve">Graduation Year: </w:t>
      </w:r>
      <w:r w:rsidR="009F20DC">
        <w:t>2023</w:t>
      </w:r>
    </w:p>
    <w:p w14:paraId="6DB9CBCD" w14:textId="77777777" w:rsidR="005A31D0" w:rsidRDefault="005A31D0"/>
    <w:p w14:paraId="0BCC7608" w14:textId="77777777" w:rsidR="005A31D0" w:rsidRDefault="00220A6B">
      <w:pPr>
        <w:pStyle w:val="Heading2"/>
      </w:pPr>
      <w:r>
        <w:t>Certifications</w:t>
      </w:r>
    </w:p>
    <w:p w14:paraId="3DD8BC71" w14:textId="60D9AA54" w:rsidR="005A31D0" w:rsidRDefault="00220A6B">
      <w:r>
        <w:t>- Microsoft Power BI Data Analyst Certification (</w:t>
      </w:r>
      <w:r w:rsidR="00C72489">
        <w:t xml:space="preserve">From </w:t>
      </w:r>
      <w:proofErr w:type="spellStart"/>
      <w:r w:rsidR="00C72489">
        <w:t>INeuron</w:t>
      </w:r>
      <w:proofErr w:type="spellEnd"/>
      <w:r>
        <w:t>)</w:t>
      </w:r>
      <w:r>
        <w:br/>
        <w:t>- Advanced Excel: Data Analysis and Reporting (</w:t>
      </w:r>
      <w:proofErr w:type="spellStart"/>
      <w:r w:rsidR="0085004C">
        <w:t>Tutorialspoint</w:t>
      </w:r>
      <w:proofErr w:type="spellEnd"/>
      <w:r>
        <w:t>)</w:t>
      </w:r>
      <w:r>
        <w:br/>
        <w:t>- SQL for Data Analysis (</w:t>
      </w:r>
      <w:proofErr w:type="spellStart"/>
      <w:r w:rsidR="0085004C">
        <w:t>Maati</w:t>
      </w:r>
      <w:proofErr w:type="spellEnd"/>
      <w:r w:rsidR="0085004C">
        <w:t xml:space="preserve"> Academy, </w:t>
      </w:r>
      <w:r w:rsidR="00B8781E">
        <w:t>Udemy</w:t>
      </w:r>
      <w:r>
        <w:t>)</w:t>
      </w:r>
    </w:p>
    <w:p w14:paraId="3EC202FB" w14:textId="77777777" w:rsidR="005A31D0" w:rsidRDefault="005A31D0"/>
    <w:p w14:paraId="33F93F69" w14:textId="77777777" w:rsidR="005A31D0" w:rsidRDefault="00220A6B">
      <w:pPr>
        <w:pStyle w:val="Heading2"/>
      </w:pPr>
      <w:r>
        <w:lastRenderedPageBreak/>
        <w:t>Projects</w:t>
      </w:r>
    </w:p>
    <w:p w14:paraId="0545E132" w14:textId="41723476" w:rsidR="000F606C" w:rsidRPr="006867CF" w:rsidRDefault="006867CF" w:rsidP="006867CF">
      <w:pPr>
        <w:rPr>
          <w:lang w:val="en-IN"/>
        </w:rPr>
      </w:pPr>
      <w:r>
        <w:rPr>
          <w:lang w:val="en-IN"/>
        </w:rPr>
        <w:t>-</w:t>
      </w:r>
      <w:r w:rsidR="000F606C" w:rsidRPr="006867CF">
        <w:rPr>
          <w:lang w:val="en-IN"/>
        </w:rPr>
        <w:t>Built an interactive dashboard to monitor recruitment metrics such as open requisitions, hire losses, and quarterly starts.</w:t>
      </w:r>
    </w:p>
    <w:p w14:paraId="318607BA" w14:textId="0608F66F" w:rsidR="005A31D0" w:rsidRDefault="006867CF" w:rsidP="000F606C">
      <w:r>
        <w:rPr>
          <w:lang w:val="en-IN"/>
        </w:rPr>
        <w:t xml:space="preserve">- </w:t>
      </w:r>
      <w:r w:rsidR="000F606C" w:rsidRPr="000F606C">
        <w:rPr>
          <w:lang w:val="en-IN"/>
        </w:rPr>
        <w:t>Optimized data processing for weekly trend analysis, reducing report generation time by 20%.</w:t>
      </w:r>
      <w:r>
        <w:t>**Database Optimization Project** (SQL)</w:t>
      </w:r>
    </w:p>
    <w:p w14:paraId="7DE32550" w14:textId="77777777" w:rsidR="005A31D0" w:rsidRDefault="00220A6B">
      <w:r>
        <w:t>- Improved query performance by 40% through database normalization and indexing.</w:t>
      </w:r>
      <w:r>
        <w:br/>
        <w:t>- Implemented stored procedures to automate complex reporting processes.</w:t>
      </w:r>
    </w:p>
    <w:p w14:paraId="0E1B577D" w14:textId="77777777" w:rsidR="005A31D0" w:rsidRDefault="005A31D0"/>
    <w:p w14:paraId="49F81FC4" w14:textId="77777777" w:rsidR="005A31D0" w:rsidRDefault="00220A6B">
      <w:pPr>
        <w:pStyle w:val="Heading2"/>
      </w:pPr>
      <w:r>
        <w:t>Additional Information</w:t>
      </w:r>
    </w:p>
    <w:p w14:paraId="4EE7755F" w14:textId="5DB23507" w:rsidR="005A31D0" w:rsidRDefault="00220A6B">
      <w:r>
        <w:t>- Languages: English (</w:t>
      </w:r>
      <w:r w:rsidR="000E5E2E">
        <w:t>Professional</w:t>
      </w:r>
      <w:r>
        <w:t xml:space="preserve">), </w:t>
      </w:r>
      <w:r w:rsidR="000E5E2E">
        <w:t>Hindi (Native)</w:t>
      </w:r>
      <w:r>
        <w:br/>
        <w:t xml:space="preserve">- Interests: </w:t>
      </w:r>
      <w:r w:rsidR="00944913">
        <w:t xml:space="preserve">Data Modeling, </w:t>
      </w:r>
      <w:r w:rsidR="00AD5F99">
        <w:t xml:space="preserve">Data Cleaning, </w:t>
      </w:r>
      <w:r w:rsidR="00804A0F">
        <w:t>Data Manipulation, and data Visulisation.</w:t>
      </w:r>
    </w:p>
    <w:sectPr w:rsidR="005A31D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557678"/>
    <w:multiLevelType w:val="hybridMultilevel"/>
    <w:tmpl w:val="D0C0D4E8"/>
    <w:lvl w:ilvl="0" w:tplc="9890463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F763F"/>
    <w:multiLevelType w:val="hybridMultilevel"/>
    <w:tmpl w:val="6148A6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F41E3"/>
    <w:multiLevelType w:val="hybridMultilevel"/>
    <w:tmpl w:val="AA261C28"/>
    <w:lvl w:ilvl="0" w:tplc="038EAD44">
      <w:numFmt w:val="bullet"/>
      <w:lvlText w:val="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C3465"/>
    <w:multiLevelType w:val="hybridMultilevel"/>
    <w:tmpl w:val="25B61F12"/>
    <w:lvl w:ilvl="0" w:tplc="31AABFD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396313">
    <w:abstractNumId w:val="8"/>
  </w:num>
  <w:num w:numId="2" w16cid:durableId="1590235482">
    <w:abstractNumId w:val="6"/>
  </w:num>
  <w:num w:numId="3" w16cid:durableId="1957370856">
    <w:abstractNumId w:val="5"/>
  </w:num>
  <w:num w:numId="4" w16cid:durableId="1796170121">
    <w:abstractNumId w:val="4"/>
  </w:num>
  <w:num w:numId="5" w16cid:durableId="965355018">
    <w:abstractNumId w:val="7"/>
  </w:num>
  <w:num w:numId="6" w16cid:durableId="156461388">
    <w:abstractNumId w:val="3"/>
  </w:num>
  <w:num w:numId="7" w16cid:durableId="627512777">
    <w:abstractNumId w:val="2"/>
  </w:num>
  <w:num w:numId="8" w16cid:durableId="1347098676">
    <w:abstractNumId w:val="1"/>
  </w:num>
  <w:num w:numId="9" w16cid:durableId="350566799">
    <w:abstractNumId w:val="0"/>
  </w:num>
  <w:num w:numId="10" w16cid:durableId="1066028264">
    <w:abstractNumId w:val="12"/>
  </w:num>
  <w:num w:numId="11" w16cid:durableId="898319225">
    <w:abstractNumId w:val="9"/>
  </w:num>
  <w:num w:numId="12" w16cid:durableId="2076050398">
    <w:abstractNumId w:val="10"/>
  </w:num>
  <w:num w:numId="13" w16cid:durableId="4871386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0D21"/>
    <w:rsid w:val="00034616"/>
    <w:rsid w:val="0006063C"/>
    <w:rsid w:val="00085F92"/>
    <w:rsid w:val="00092EF0"/>
    <w:rsid w:val="000E5E2E"/>
    <w:rsid w:val="000F606C"/>
    <w:rsid w:val="00102820"/>
    <w:rsid w:val="0015074B"/>
    <w:rsid w:val="001C367B"/>
    <w:rsid w:val="00220A6B"/>
    <w:rsid w:val="002307D9"/>
    <w:rsid w:val="00252BB0"/>
    <w:rsid w:val="0026783E"/>
    <w:rsid w:val="0029639D"/>
    <w:rsid w:val="00326F90"/>
    <w:rsid w:val="00444830"/>
    <w:rsid w:val="004449F2"/>
    <w:rsid w:val="00446000"/>
    <w:rsid w:val="00472DF3"/>
    <w:rsid w:val="00497F0F"/>
    <w:rsid w:val="0051148C"/>
    <w:rsid w:val="00533361"/>
    <w:rsid w:val="00563134"/>
    <w:rsid w:val="00572095"/>
    <w:rsid w:val="005A31D0"/>
    <w:rsid w:val="006867CF"/>
    <w:rsid w:val="0068716B"/>
    <w:rsid w:val="006A2464"/>
    <w:rsid w:val="006A61ED"/>
    <w:rsid w:val="00723BA0"/>
    <w:rsid w:val="00751DDE"/>
    <w:rsid w:val="00804A0F"/>
    <w:rsid w:val="008272B8"/>
    <w:rsid w:val="0085004C"/>
    <w:rsid w:val="008642A1"/>
    <w:rsid w:val="00944913"/>
    <w:rsid w:val="009E6D0A"/>
    <w:rsid w:val="009F20DC"/>
    <w:rsid w:val="00A3535E"/>
    <w:rsid w:val="00A60AB3"/>
    <w:rsid w:val="00A81B77"/>
    <w:rsid w:val="00AA1D8D"/>
    <w:rsid w:val="00AD5F99"/>
    <w:rsid w:val="00B018CE"/>
    <w:rsid w:val="00B47730"/>
    <w:rsid w:val="00B6790E"/>
    <w:rsid w:val="00B8781E"/>
    <w:rsid w:val="00C67134"/>
    <w:rsid w:val="00C72489"/>
    <w:rsid w:val="00CB0664"/>
    <w:rsid w:val="00CB4E76"/>
    <w:rsid w:val="00DA7D5D"/>
    <w:rsid w:val="00DB3697"/>
    <w:rsid w:val="00E50051"/>
    <w:rsid w:val="00EC21F4"/>
    <w:rsid w:val="00F05010"/>
    <w:rsid w:val="00F35994"/>
    <w:rsid w:val="00F7560A"/>
    <w:rsid w:val="00FB7E7A"/>
    <w:rsid w:val="00FC693F"/>
    <w:rsid w:val="00FD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245DC5"/>
  <w14:defaultImageDpi w14:val="300"/>
  <w15:docId w15:val="{DCCC73EA-B16F-4B24-893D-D6C720EE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6783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7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2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ankit-mishra-43770b23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Ankit Mishra</cp:lastModifiedBy>
  <cp:revision>49</cp:revision>
  <dcterms:created xsi:type="dcterms:W3CDTF">2024-12-08T12:49:00Z</dcterms:created>
  <dcterms:modified xsi:type="dcterms:W3CDTF">2024-12-15T07:09:00Z</dcterms:modified>
  <cp:category/>
</cp:coreProperties>
</file>